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3694" w14:textId="7DACACD6" w:rsidR="00D85C00" w:rsidRPr="00006CCD" w:rsidRDefault="000362D8" w:rsidP="00006CCD">
      <w:pPr>
        <w:suppressAutoHyphens/>
        <w:spacing w:after="0" w:line="240" w:lineRule="auto"/>
        <w:jc w:val="both"/>
        <w:rPr>
          <w:rFonts w:ascii="Verdana" w:eastAsia="Times New Roman" w:hAnsi="Verdana" w:cs="Times New Roman"/>
          <w:b/>
          <w:color w:val="000000"/>
          <w:sz w:val="32"/>
          <w:szCs w:val="36"/>
        </w:rPr>
      </w:pPr>
      <w:r w:rsidRPr="00006CCD">
        <w:rPr>
          <w:rFonts w:ascii="Verdana" w:eastAsia="Times New Roman" w:hAnsi="Verdana" w:cs="Times New Roman"/>
          <w:b/>
          <w:color w:val="000000"/>
          <w:sz w:val="32"/>
          <w:szCs w:val="36"/>
        </w:rPr>
        <w:t>Mr. Brisher</w:t>
      </w:r>
      <w:r w:rsidR="00006CCD">
        <w:rPr>
          <w:rFonts w:ascii="Verdana" w:eastAsia="Times New Roman" w:hAnsi="Verdana" w:cs="Times New Roman"/>
          <w:b/>
          <w:color w:val="000000"/>
          <w:sz w:val="32"/>
          <w:szCs w:val="36"/>
        </w:rPr>
        <w:t>’s</w:t>
      </w:r>
      <w:r w:rsidRPr="00006CCD">
        <w:rPr>
          <w:rFonts w:ascii="Verdana" w:eastAsia="Times New Roman" w:hAnsi="Verdana" w:cs="Times New Roman"/>
          <w:b/>
          <w:color w:val="000000"/>
          <w:sz w:val="32"/>
          <w:szCs w:val="36"/>
        </w:rPr>
        <w:t xml:space="preserve"> Treasure</w:t>
      </w:r>
    </w:p>
    <w:p w14:paraId="31A3D5CF" w14:textId="77777777" w:rsidR="000362D8" w:rsidRPr="00006CCD" w:rsidRDefault="000362D8" w:rsidP="00006CCD">
      <w:pPr>
        <w:suppressAutoHyphens/>
        <w:spacing w:after="0" w:line="240" w:lineRule="auto"/>
        <w:jc w:val="both"/>
        <w:rPr>
          <w:rFonts w:ascii="Verdana" w:eastAsia="Times New Roman" w:hAnsi="Verdana" w:cs="Times New Roman"/>
          <w:color w:val="000000"/>
          <w:sz w:val="24"/>
          <w:szCs w:val="32"/>
        </w:rPr>
      </w:pPr>
      <w:r w:rsidRPr="00006CCD">
        <w:rPr>
          <w:rFonts w:ascii="Verdana" w:eastAsia="Times New Roman" w:hAnsi="Verdana" w:cs="Times New Roman"/>
          <w:color w:val="000000"/>
          <w:sz w:val="24"/>
          <w:szCs w:val="32"/>
        </w:rPr>
        <w:t>H. G. Wells</w:t>
      </w:r>
    </w:p>
    <w:p w14:paraId="2AF43C39"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6"/>
        </w:rPr>
      </w:pPr>
    </w:p>
    <w:p w14:paraId="685B1991" w14:textId="41BDFB94"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6"/>
        </w:rPr>
        <w:t>“</w:t>
      </w:r>
      <w:r w:rsidR="002B6E32" w:rsidRPr="00006CCD">
        <w:rPr>
          <w:rFonts w:ascii="Verdana" w:eastAsia="Times New Roman" w:hAnsi="Verdana" w:cs="Times New Roman"/>
          <w:color w:val="000000"/>
          <w:sz w:val="20"/>
          <w:szCs w:val="32"/>
        </w:rPr>
        <w:t>You ca</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be too careful who you marry,</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 and pulled thoughtfully with a fat-wristed hand at the lank moustache, that hides his want of chin.</w:t>
      </w:r>
    </w:p>
    <w:p w14:paraId="030B7B29" w14:textId="4C6F8BDD"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why</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ventured.</w:t>
      </w:r>
    </w:p>
    <w:p w14:paraId="246B7644" w14:textId="77AC479D"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 with a solemn light in his bleary, blue-grey eyes, moving his head expressively and breathing alcohol intimately at me.</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lots as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a try at me</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many as I could name in this town</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but none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ave done it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none.</w:t>
      </w:r>
      <w:r>
        <w:rPr>
          <w:rFonts w:ascii="Verdana" w:eastAsia="Times New Roman" w:hAnsi="Verdana" w:cs="Times New Roman"/>
          <w:color w:val="000000"/>
          <w:sz w:val="20"/>
          <w:szCs w:val="32"/>
        </w:rPr>
        <w:t>”</w:t>
      </w:r>
    </w:p>
    <w:p w14:paraId="6103256E" w14:textId="2BD1A31E"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I surveyed the flushed countenance, the equatorial expansion, the masterly carelessness of his attire, and heaved a sigh to think that by reason of the unworthiness of women he must needs be the last of his race.</w:t>
      </w:r>
    </w:p>
    <w:p w14:paraId="50E54E71" w14:textId="7F76298C"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was a smart young chap when I was younger,</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 xml:space="preserve">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my work cut out. But I was very careful</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very. And I got through...</w:t>
      </w:r>
      <w:r>
        <w:rPr>
          <w:rFonts w:ascii="Verdana" w:eastAsia="Times New Roman" w:hAnsi="Verdana" w:cs="Times New Roman"/>
          <w:color w:val="000000"/>
          <w:sz w:val="20"/>
          <w:szCs w:val="32"/>
        </w:rPr>
        <w:t>”</w:t>
      </w:r>
    </w:p>
    <w:p w14:paraId="3F17CBE0" w14:textId="49A4C34D"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He leant over the taproom table and thought visibly on the subject of my trustworthiness. I was relieved at last by his confidence.</w:t>
      </w:r>
    </w:p>
    <w:p w14:paraId="26864D0F" w14:textId="67530764"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was engaged once,</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he said at last, with a reminiscent eye on the shuv-a</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penny board.</w:t>
      </w:r>
    </w:p>
    <w:p w14:paraId="637BA98A"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So near as that?</w:t>
      </w:r>
      <w:r>
        <w:rPr>
          <w:rFonts w:ascii="Verdana" w:eastAsia="Times New Roman" w:hAnsi="Verdana" w:cs="Times New Roman"/>
          <w:color w:val="000000"/>
          <w:sz w:val="20"/>
          <w:szCs w:val="32"/>
        </w:rPr>
        <w:t>”</w:t>
      </w:r>
    </w:p>
    <w:p w14:paraId="70BF6D2F" w14:textId="201B0E45"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He looked at me.</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So near as that. Fact is</w:t>
      </w:r>
      <w:r w:rsidR="000362D8" w:rsidRPr="00006CCD">
        <w:rPr>
          <w:rFonts w:ascii="Verdana" w:eastAsia="Times New Roman" w:hAnsi="Verdana" w:cs="Times New Roman"/>
          <w:color w:val="000000"/>
          <w:sz w:val="20"/>
          <w:szCs w:val="32"/>
        </w:rPr>
        <w:t>—</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He looked about him, brought his face close to mine, lowered his voice, and fenced off an unsympathetic world with a grimy hand.</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If she ai</w:t>
      </w:r>
      <w:r w:rsidR="00006CCD">
        <w:rPr>
          <w:rFonts w:ascii="Verdana" w:eastAsia="Times New Roman" w:hAnsi="Verdana" w:cs="Times New Roman"/>
          <w:color w:val="000000"/>
          <w:sz w:val="20"/>
          <w:szCs w:val="32"/>
        </w:rPr>
        <w:t>n’t</w:t>
      </w:r>
      <w:r w:rsidRPr="00006CCD">
        <w:rPr>
          <w:rFonts w:ascii="Verdana" w:eastAsia="Times New Roman" w:hAnsi="Verdana" w:cs="Times New Roman"/>
          <w:color w:val="000000"/>
          <w:sz w:val="20"/>
          <w:szCs w:val="32"/>
        </w:rPr>
        <w:t xml:space="preserve"> dead or married to some one else or anything</w:t>
      </w:r>
      <w:r w:rsidR="000362D8" w:rsidRPr="00006CCD">
        <w:rPr>
          <w:rFonts w:ascii="Verdana" w:eastAsia="Times New Roman" w:hAnsi="Verdana" w:cs="Times New Roman"/>
          <w:color w:val="000000"/>
          <w:sz w:val="20"/>
          <w:szCs w:val="32"/>
        </w:rPr>
        <w:t>—</w:t>
      </w:r>
      <w:r w:rsidR="00006CCD">
        <w:rPr>
          <w:rFonts w:ascii="Verdana" w:eastAsia="Times New Roman" w:hAnsi="Verdana" w:cs="Times New Roman"/>
          <w:color w:val="000000"/>
          <w:sz w:val="20"/>
          <w:szCs w:val="32"/>
        </w:rPr>
        <w:t>I’m</w:t>
      </w:r>
      <w:r w:rsidRPr="00006CCD">
        <w:rPr>
          <w:rFonts w:ascii="Verdana" w:eastAsia="Times New Roman" w:hAnsi="Verdana" w:cs="Times New Roman"/>
          <w:color w:val="000000"/>
          <w:sz w:val="20"/>
          <w:szCs w:val="32"/>
        </w:rPr>
        <w:t xml:space="preserve"> engaged still. Now.</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He confirmed this statement with nods and facial contortions.</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Still,</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he said, ending the pantomime, and broke into a reckless smile at my surprise.</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Me!</w:t>
      </w:r>
      <w:r w:rsidR="00006CCD">
        <w:rPr>
          <w:rFonts w:ascii="Verdana" w:eastAsia="Times New Roman" w:hAnsi="Verdana" w:cs="Times New Roman"/>
          <w:color w:val="000000"/>
          <w:sz w:val="20"/>
          <w:szCs w:val="32"/>
        </w:rPr>
        <w:t>”</w:t>
      </w:r>
    </w:p>
    <w:p w14:paraId="174B6F07" w14:textId="03924C7E"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Run away,</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he explained further, with coruscating eyebrows.</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 xml:space="preserve">Come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ome.</w:t>
      </w:r>
      <w:r>
        <w:rPr>
          <w:rFonts w:ascii="Verdana" w:eastAsia="Times New Roman" w:hAnsi="Verdana" w:cs="Times New Roman"/>
          <w:color w:val="000000"/>
          <w:sz w:val="20"/>
          <w:szCs w:val="32"/>
        </w:rPr>
        <w:t>”</w:t>
      </w:r>
    </w:p>
    <w:p w14:paraId="493A5023" w14:textId="2A1A30C0"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That ai</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all.</w:t>
      </w:r>
      <w:r>
        <w:rPr>
          <w:rFonts w:ascii="Verdana" w:eastAsia="Times New Roman" w:hAnsi="Verdana" w:cs="Times New Roman"/>
          <w:color w:val="000000"/>
          <w:sz w:val="20"/>
          <w:szCs w:val="32"/>
        </w:rPr>
        <w:t>”</w:t>
      </w:r>
    </w:p>
    <w:p w14:paraId="5ED541F6" w14:textId="5915B9F6"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hardly believe it,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but I found a treasure. Found a regular treasure.</w:t>
      </w:r>
      <w:r>
        <w:rPr>
          <w:rFonts w:ascii="Verdana" w:eastAsia="Times New Roman" w:hAnsi="Verdana" w:cs="Times New Roman"/>
          <w:color w:val="000000"/>
          <w:sz w:val="20"/>
          <w:szCs w:val="32"/>
        </w:rPr>
        <w:t>”</w:t>
      </w:r>
    </w:p>
    <w:p w14:paraId="1839862E" w14:textId="5FB80183" w:rsidR="002B6E32" w:rsidRP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I fancied this was irony, and did not, perhaps, greet it with proper surprise.</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Yes,</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he said,</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 xml:space="preserve">I found a treasure. And come </w:t>
      </w:r>
      <w:r w:rsidR="00006CCD">
        <w:rPr>
          <w:rFonts w:ascii="Verdana" w:eastAsia="Times New Roman" w:hAnsi="Verdana" w:cs="Times New Roman"/>
          <w:color w:val="000000"/>
          <w:sz w:val="20"/>
          <w:szCs w:val="32"/>
        </w:rPr>
        <w:t>’</w:t>
      </w:r>
      <w:r w:rsidRPr="00006CCD">
        <w:rPr>
          <w:rFonts w:ascii="Verdana" w:eastAsia="Times New Roman" w:hAnsi="Verdana" w:cs="Times New Roman"/>
          <w:color w:val="000000"/>
          <w:sz w:val="20"/>
          <w:szCs w:val="32"/>
        </w:rPr>
        <w:t>ome. I tell you I could surprise you with things that has happened to me.</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And for some time he was content to repeat that he had found a treasure</w:t>
      </w:r>
      <w:r w:rsidR="000362D8" w:rsidRPr="00006CCD">
        <w:rPr>
          <w:rFonts w:ascii="Verdana" w:eastAsia="Times New Roman" w:hAnsi="Verdana" w:cs="Times New Roman"/>
          <w:color w:val="000000"/>
          <w:sz w:val="20"/>
          <w:szCs w:val="32"/>
        </w:rPr>
        <w:t>—</w:t>
      </w:r>
      <w:r w:rsidRPr="00006CCD">
        <w:rPr>
          <w:rFonts w:ascii="Verdana" w:eastAsia="Times New Roman" w:hAnsi="Verdana" w:cs="Times New Roman"/>
          <w:color w:val="000000"/>
          <w:sz w:val="20"/>
          <w:szCs w:val="32"/>
        </w:rPr>
        <w:t>and left it.</w:t>
      </w:r>
    </w:p>
    <w:p w14:paraId="0221EB31" w14:textId="082AFC95"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I made no vulgar clamour for a story, but I became attentive to Mr. Brisher</w:t>
      </w:r>
      <w:r w:rsidR="00006CCD">
        <w:rPr>
          <w:rFonts w:ascii="Verdana" w:eastAsia="Times New Roman" w:hAnsi="Verdana" w:cs="Times New Roman"/>
          <w:color w:val="000000"/>
          <w:sz w:val="20"/>
          <w:szCs w:val="32"/>
        </w:rPr>
        <w:t>’s</w:t>
      </w:r>
      <w:r w:rsidRPr="00006CCD">
        <w:rPr>
          <w:rFonts w:ascii="Verdana" w:eastAsia="Times New Roman" w:hAnsi="Verdana" w:cs="Times New Roman"/>
          <w:color w:val="000000"/>
          <w:sz w:val="20"/>
          <w:szCs w:val="32"/>
        </w:rPr>
        <w:t xml:space="preserve"> bodily needs, and presently I led him back to the deserted lady.</w:t>
      </w:r>
    </w:p>
    <w:p w14:paraId="42AFC771"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She was a nice girl,</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he said</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 little sadly, I thought.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And respectable.</w:t>
      </w:r>
      <w:r>
        <w:rPr>
          <w:rFonts w:ascii="Verdana" w:eastAsia="Times New Roman" w:hAnsi="Verdana" w:cs="Times New Roman"/>
          <w:color w:val="000000"/>
          <w:sz w:val="20"/>
          <w:szCs w:val="32"/>
        </w:rPr>
        <w:t>”</w:t>
      </w:r>
    </w:p>
    <w:p w14:paraId="0ADE00A7" w14:textId="365053E8"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He raised his eyebrows and tightened his mouth to express extreme respectability</w:t>
      </w:r>
      <w:r w:rsidR="000362D8" w:rsidRPr="00006CCD">
        <w:rPr>
          <w:rFonts w:ascii="Verdana" w:eastAsia="Times New Roman" w:hAnsi="Verdana" w:cs="Times New Roman"/>
          <w:color w:val="000000"/>
          <w:sz w:val="20"/>
          <w:szCs w:val="32"/>
        </w:rPr>
        <w:t>—</w:t>
      </w:r>
      <w:r w:rsidRPr="00006CCD">
        <w:rPr>
          <w:rFonts w:ascii="Verdana" w:eastAsia="Times New Roman" w:hAnsi="Verdana" w:cs="Times New Roman"/>
          <w:color w:val="000000"/>
          <w:sz w:val="20"/>
          <w:szCs w:val="32"/>
        </w:rPr>
        <w:t>beyond the likes of us elderly men.</w:t>
      </w:r>
    </w:p>
    <w:p w14:paraId="7E0607D2" w14:textId="370AFE1A"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It was a long way from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ere. Essex, in fact. Near Colchester. It was when I was up in London</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in the buildin</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trade. I was a smart young chap then, I can tell you. Slim.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best clo</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es </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good as anybody.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silk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at, mind you.</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Mr. Brisher</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hand shot above his head towards the infinite to indicate it silk hat of the highest.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Umbrella</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nice umbrella with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orn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andle. Savin</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Very careful I was...</w:t>
      </w:r>
      <w:r>
        <w:rPr>
          <w:rFonts w:ascii="Verdana" w:eastAsia="Times New Roman" w:hAnsi="Verdana" w:cs="Times New Roman"/>
          <w:color w:val="000000"/>
          <w:sz w:val="20"/>
          <w:szCs w:val="32"/>
        </w:rPr>
        <w:t>”</w:t>
      </w:r>
    </w:p>
    <w:p w14:paraId="68D4BF0F" w14:textId="6C8323EC"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He was pensive for a little while, thinking, as we must all come to think sooner or later, of the vanished brightness of youth. But he refrained, as one may do in taprooms, from the obvious moral.</w:t>
      </w:r>
    </w:p>
    <w:p w14:paraId="32FDCA85" w14:textId="384BAF44"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 got to know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through a chap what was engaged to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sister. She was stopping in London for a bit with an aunt that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ad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am an</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beef shop. This aunt was very particular</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they was all very particular people, all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people was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and would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let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sister go out with this feller except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other sister, my girl that is, went with them. So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brought me into it, sort of to ease the crowding. We used to go walks in Battersea Park of a Sunday afternoon. Me in my topper, and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im in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is; and the girls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well</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stylish. There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many in Battersea Park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the larf of us. She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what you</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call pretty, but a nicer girl I never met. I liked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from the start and, well</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though I say it who should</w:t>
      </w:r>
      <w:r>
        <w:rPr>
          <w:rFonts w:ascii="Verdana" w:eastAsia="Times New Roman" w:hAnsi="Verdana" w:cs="Times New Roman"/>
          <w:color w:val="000000"/>
          <w:sz w:val="20"/>
          <w:szCs w:val="32"/>
        </w:rPr>
        <w:t>n’t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she liked me. You know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ow it is, I dessay?</w:t>
      </w:r>
      <w:r>
        <w:rPr>
          <w:rFonts w:ascii="Verdana" w:eastAsia="Times New Roman" w:hAnsi="Verdana" w:cs="Times New Roman"/>
          <w:color w:val="000000"/>
          <w:sz w:val="20"/>
          <w:szCs w:val="32"/>
        </w:rPr>
        <w:t>”</w:t>
      </w:r>
    </w:p>
    <w:p w14:paraId="5540C663" w14:textId="4867037E"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I pretended I did.</w:t>
      </w:r>
    </w:p>
    <w:p w14:paraId="720B26F3" w14:textId="3F9A76AF"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when this chap married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sister</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im and me was great friends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what must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do but arst me down to Colchester, close by where She lived. Naturally I was introjuced to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people, and well, very soon, her and me was engaged.</w:t>
      </w:r>
      <w:r>
        <w:rPr>
          <w:rFonts w:ascii="Verdana" w:eastAsia="Times New Roman" w:hAnsi="Verdana" w:cs="Times New Roman"/>
          <w:color w:val="000000"/>
          <w:sz w:val="20"/>
          <w:szCs w:val="32"/>
        </w:rPr>
        <w:t>”</w:t>
      </w:r>
    </w:p>
    <w:p w14:paraId="6F8F9005" w14:textId="77777777"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He repeated</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engaged.</w:t>
      </w:r>
      <w:r w:rsidR="00006CCD">
        <w:rPr>
          <w:rFonts w:ascii="Verdana" w:eastAsia="Times New Roman" w:hAnsi="Verdana" w:cs="Times New Roman"/>
          <w:color w:val="000000"/>
          <w:sz w:val="20"/>
          <w:szCs w:val="32"/>
        </w:rPr>
        <w:t>”</w:t>
      </w:r>
    </w:p>
    <w:p w14:paraId="0DBD864E" w14:textId="6B7ABF92"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2B6E32" w:rsidRPr="00006CCD">
        <w:rPr>
          <w:rFonts w:ascii="Verdana" w:eastAsia="Times New Roman" w:hAnsi="Verdana" w:cs="Times New Roman"/>
          <w:color w:val="000000"/>
          <w:sz w:val="20"/>
          <w:szCs w:val="32"/>
        </w:rPr>
        <w:t xml:space="preserve">She lived at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ome with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father and mother, quite the lady, in a very nice little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ouse with a garden</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remarkable respectable people they was. Rich you might call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em a</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most. They owned their own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ouse</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got it out of the Building Society, and cheap because the chap who had it before was a burglar and in prison</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they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a bit of free</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old land, and some cottages and money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nvested</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all nice and tight: they was what you</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call snug and warm. I tell you, I was On. Furniture too. Why! They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a pianner. Jane</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name was Jane</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used to play it Sundays, and very nice she played too. There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ardly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im toon in the book she could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play...</w:t>
      </w:r>
    </w:p>
    <w:p w14:paraId="7C8C190B" w14:textId="0A061ED1"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Many</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the evenin</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we</w:t>
      </w:r>
      <w:r>
        <w:rPr>
          <w:rFonts w:ascii="Verdana" w:eastAsia="Times New Roman" w:hAnsi="Verdana" w:cs="Times New Roman"/>
          <w:color w:val="000000"/>
          <w:sz w:val="20"/>
          <w:szCs w:val="32"/>
        </w:rPr>
        <w:t xml:space="preserve">’ve </w:t>
      </w:r>
      <w:r w:rsidR="002B6E32" w:rsidRPr="00006CCD">
        <w:rPr>
          <w:rFonts w:ascii="Verdana" w:eastAsia="Times New Roman" w:hAnsi="Verdana" w:cs="Times New Roman"/>
          <w:color w:val="000000"/>
          <w:sz w:val="20"/>
          <w:szCs w:val="32"/>
        </w:rPr>
        <w:t xml:space="preserve">met and sung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ims there, me and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and the family.</w:t>
      </w:r>
      <w:r>
        <w:rPr>
          <w:rFonts w:ascii="Verdana" w:eastAsia="Times New Roman" w:hAnsi="Verdana" w:cs="Times New Roman"/>
          <w:color w:val="000000"/>
          <w:sz w:val="20"/>
          <w:szCs w:val="32"/>
        </w:rPr>
        <w:t>”</w:t>
      </w:r>
    </w:p>
    <w:p w14:paraId="33413B94" w14:textId="073EECCD" w:rsidR="00006CCD" w:rsidRDefault="00E57F6A"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2B6E32" w:rsidRPr="00006CCD">
        <w:rPr>
          <w:rFonts w:ascii="Verdana" w:eastAsia="Times New Roman" w:hAnsi="Verdana" w:cs="Times New Roman"/>
          <w:color w:val="000000"/>
          <w:sz w:val="20"/>
          <w:szCs w:val="32"/>
        </w:rPr>
        <w:t>Er father was quite a leadin</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man in chapel. You should ha</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seen him Sundays, interruptin</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the minister and givin</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out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ims. He had gold spectacles, I remember, and used to look over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em at you while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sang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earty</w:t>
      </w:r>
      <w:r w:rsidR="000362D8" w:rsidRPr="00006CCD">
        <w:rPr>
          <w:rFonts w:ascii="Verdana" w:eastAsia="Times New Roman" w:hAnsi="Verdana" w:cs="Times New Roman"/>
          <w:color w:val="000000"/>
          <w:sz w:val="20"/>
          <w:szCs w:val="32"/>
        </w:rPr>
        <w:t>—</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was always great on singing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earty to the Lord</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and when he got out o</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toon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arf the people went after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im</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always.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was that sort of man. And to walk be</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ind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im in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is nice black clo</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es</w:t>
      </w:r>
      <w:r w:rsidR="000362D8" w:rsidRPr="00006CCD">
        <w:rPr>
          <w:rFonts w:ascii="Verdana" w:eastAsia="Times New Roman" w:hAnsi="Verdana" w:cs="Times New Roman"/>
          <w:color w:val="000000"/>
          <w:sz w:val="20"/>
          <w:szCs w:val="32"/>
        </w:rPr>
        <w:t>—</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is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at was a brimmer</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made one regular proud to be engaged to such a father-in-law. And when the summer came I went down there and stopped a fortnight.</w:t>
      </w:r>
    </w:p>
    <w:p w14:paraId="7A5472B9" w14:textId="4F9211D8"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Now, you know there was a sort of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itch,</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 xml:space="preserve">We wanted to marry, me and Jane did, and get things settled. But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said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ad to get a proper position first. Consequently there was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itch. Consequently, when I went down there, I was anxious to show that I was a good useful sort of chap like. Show I could do pretty nearly everything like. See?</w:t>
      </w:r>
      <w:r>
        <w:rPr>
          <w:rFonts w:ascii="Verdana" w:eastAsia="Times New Roman" w:hAnsi="Verdana" w:cs="Times New Roman"/>
          <w:color w:val="000000"/>
          <w:sz w:val="20"/>
          <w:szCs w:val="32"/>
        </w:rPr>
        <w:t>”</w:t>
      </w:r>
    </w:p>
    <w:p w14:paraId="402F6BDF" w14:textId="25A9B368"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I made a sympathetic noise.</w:t>
      </w:r>
    </w:p>
    <w:p w14:paraId="730C908C" w14:textId="4D877349"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down at the bottom of their garden was a bit of wild part like. So I says to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im,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Why do</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you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ave a rockery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ere?</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I says.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ud look nice.</w:t>
      </w:r>
      <w:r>
        <w:rPr>
          <w:rFonts w:ascii="Verdana" w:eastAsia="Times New Roman" w:hAnsi="Verdana" w:cs="Times New Roman"/>
          <w:color w:val="000000"/>
          <w:sz w:val="20"/>
          <w:szCs w:val="32"/>
        </w:rPr>
        <w:t>’”</w:t>
      </w:r>
    </w:p>
    <w:p w14:paraId="0A443441" w14:textId="40FC584F" w:rsidR="00006CCD" w:rsidRDefault="00E57F6A"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2B6E32" w:rsidRPr="00006CCD">
        <w:rPr>
          <w:rFonts w:ascii="Verdana" w:eastAsia="Times New Roman" w:hAnsi="Verdana" w:cs="Times New Roman"/>
          <w:color w:val="000000"/>
          <w:sz w:val="20"/>
          <w:szCs w:val="32"/>
        </w:rPr>
        <w:t>Too much expense,</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he says.</w:t>
      </w:r>
      <w:r w:rsidR="00006CCD">
        <w:rPr>
          <w:rFonts w:ascii="Verdana" w:eastAsia="Times New Roman" w:hAnsi="Verdana" w:cs="Times New Roman"/>
          <w:color w:val="000000"/>
          <w:sz w:val="20"/>
          <w:szCs w:val="32"/>
        </w:rPr>
        <w:t>”</w:t>
      </w:r>
    </w:p>
    <w:p w14:paraId="7CA64842" w14:textId="15E8839D" w:rsidR="00006CCD" w:rsidRDefault="00E57F6A"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2B6E32" w:rsidRPr="00006CCD">
        <w:rPr>
          <w:rFonts w:ascii="Verdana" w:eastAsia="Times New Roman" w:hAnsi="Verdana" w:cs="Times New Roman"/>
          <w:color w:val="000000"/>
          <w:sz w:val="20"/>
          <w:szCs w:val="32"/>
        </w:rPr>
        <w:t>Not a penny,</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says I. </w:t>
      </w:r>
      <w:r w:rsidR="00006CCD">
        <w:rPr>
          <w:rFonts w:ascii="Verdana" w:eastAsia="Times New Roman" w:hAnsi="Verdana" w:cs="Times New Roman"/>
          <w:color w:val="000000"/>
          <w:sz w:val="20"/>
          <w:szCs w:val="32"/>
        </w:rPr>
        <w:t>’I’m</w:t>
      </w:r>
      <w:r w:rsidR="002B6E32" w:rsidRPr="00006CCD">
        <w:rPr>
          <w:rFonts w:ascii="Verdana" w:eastAsia="Times New Roman" w:hAnsi="Verdana" w:cs="Times New Roman"/>
          <w:color w:val="000000"/>
          <w:sz w:val="20"/>
          <w:szCs w:val="32"/>
        </w:rPr>
        <w:t xml:space="preserve"> a dab at rockeries. Lemme make you one.</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You see, I</w:t>
      </w:r>
      <w:r w:rsidR="00006CCD">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elped my brother make a rockery in the deer garden be</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ind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is tap, so I knew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ow to do it to rights.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Lemme make you one,</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I says.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It</w:t>
      </w:r>
      <w:r w:rsidR="00006CCD">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olidays, but </w:t>
      </w:r>
      <w:r w:rsidR="00006CCD">
        <w:rPr>
          <w:rFonts w:ascii="Verdana" w:eastAsia="Times New Roman" w:hAnsi="Verdana" w:cs="Times New Roman"/>
          <w:color w:val="000000"/>
          <w:sz w:val="20"/>
          <w:szCs w:val="32"/>
        </w:rPr>
        <w:t>I’m</w:t>
      </w:r>
      <w:r w:rsidR="002B6E32" w:rsidRPr="00006CCD">
        <w:rPr>
          <w:rFonts w:ascii="Verdana" w:eastAsia="Times New Roman" w:hAnsi="Verdana" w:cs="Times New Roman"/>
          <w:color w:val="000000"/>
          <w:sz w:val="20"/>
          <w:szCs w:val="32"/>
        </w:rPr>
        <w:t xml:space="preserve"> that sort of chap, I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ate doing nothing,</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I says.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w:t>
      </w:r>
      <w:r w:rsidR="00006CCD">
        <w:rPr>
          <w:rFonts w:ascii="Verdana" w:eastAsia="Times New Roman" w:hAnsi="Verdana" w:cs="Times New Roman"/>
          <w:color w:val="000000"/>
          <w:sz w:val="20"/>
          <w:szCs w:val="32"/>
        </w:rPr>
        <w:t>’ll</w:t>
      </w:r>
      <w:r w:rsidR="002B6E32" w:rsidRPr="00006CCD">
        <w:rPr>
          <w:rFonts w:ascii="Verdana" w:eastAsia="Times New Roman" w:hAnsi="Verdana" w:cs="Times New Roman"/>
          <w:color w:val="000000"/>
          <w:sz w:val="20"/>
          <w:szCs w:val="32"/>
        </w:rPr>
        <w:t xml:space="preserve"> make you one to rights.</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And the long and the short of it was, he said I might.</w:t>
      </w:r>
      <w:r w:rsidR="00006CCD">
        <w:rPr>
          <w:rFonts w:ascii="Verdana" w:eastAsia="Times New Roman" w:hAnsi="Verdana" w:cs="Times New Roman"/>
          <w:color w:val="000000"/>
          <w:sz w:val="20"/>
          <w:szCs w:val="32"/>
        </w:rPr>
        <w:t>”</w:t>
      </w:r>
    </w:p>
    <w:p w14:paraId="3015E7ED" w14:textId="2DD9ECE1"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And that</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ow I come on the treasure.</w:t>
      </w:r>
      <w:r>
        <w:rPr>
          <w:rFonts w:ascii="Verdana" w:eastAsia="Times New Roman" w:hAnsi="Verdana" w:cs="Times New Roman"/>
          <w:color w:val="000000"/>
          <w:sz w:val="20"/>
          <w:szCs w:val="32"/>
        </w:rPr>
        <w:t>”</w:t>
      </w:r>
    </w:p>
    <w:p w14:paraId="78619BAA" w14:textId="122EFFBE"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What treasure?</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asked.</w:t>
      </w:r>
    </w:p>
    <w:p w14:paraId="6F50D0BA" w14:textId="6AFCF2D8"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Why!</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 xml:space="preserve">The treasure </w:t>
      </w:r>
      <w:r>
        <w:rPr>
          <w:rFonts w:ascii="Verdana" w:eastAsia="Times New Roman" w:hAnsi="Verdana" w:cs="Times New Roman"/>
          <w:color w:val="000000"/>
          <w:sz w:val="20"/>
          <w:szCs w:val="32"/>
        </w:rPr>
        <w:t>I’m</w:t>
      </w:r>
      <w:r w:rsidR="002B6E32" w:rsidRPr="00006CCD">
        <w:rPr>
          <w:rFonts w:ascii="Verdana" w:eastAsia="Times New Roman" w:hAnsi="Verdana" w:cs="Times New Roman"/>
          <w:color w:val="000000"/>
          <w:sz w:val="20"/>
          <w:szCs w:val="32"/>
        </w:rPr>
        <w:t xml:space="preserve"> telling you about, what</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the reason why I never married.</w:t>
      </w:r>
      <w:r>
        <w:rPr>
          <w:rFonts w:ascii="Verdana" w:eastAsia="Times New Roman" w:hAnsi="Verdana" w:cs="Times New Roman"/>
          <w:color w:val="000000"/>
          <w:sz w:val="20"/>
          <w:szCs w:val="32"/>
        </w:rPr>
        <w:t>”</w:t>
      </w:r>
    </w:p>
    <w:p w14:paraId="497178A4"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What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A treasure</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dug up?</w:t>
      </w:r>
      <w:r>
        <w:rPr>
          <w:rFonts w:ascii="Verdana" w:eastAsia="Times New Roman" w:hAnsi="Verdana" w:cs="Times New Roman"/>
          <w:color w:val="000000"/>
          <w:sz w:val="20"/>
          <w:szCs w:val="32"/>
        </w:rPr>
        <w:t>”</w:t>
      </w:r>
    </w:p>
    <w:p w14:paraId="36EDEA17" w14:textId="0A646B35"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Yes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buried wealth</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treasure trove. Come out of the ground. What I kept on saying</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regular treasure...</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He looked at me with unusual disrespect.</w:t>
      </w:r>
    </w:p>
    <w:p w14:paraId="7D05D1E0" w14:textId="5E34C142"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It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more than a foot deep, not the top of it,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ardly got thirsty like, before I come on the corner.</w:t>
      </w:r>
      <w:r>
        <w:rPr>
          <w:rFonts w:ascii="Verdana" w:eastAsia="Times New Roman" w:hAnsi="Verdana" w:cs="Times New Roman"/>
          <w:color w:val="000000"/>
          <w:sz w:val="20"/>
          <w:szCs w:val="32"/>
        </w:rPr>
        <w:t>”</w:t>
      </w:r>
    </w:p>
    <w:p w14:paraId="49E494C1" w14:textId="3BC43155"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Go on,</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understand.</w:t>
      </w:r>
      <w:r>
        <w:rPr>
          <w:rFonts w:ascii="Verdana" w:eastAsia="Times New Roman" w:hAnsi="Verdana" w:cs="Times New Roman"/>
          <w:color w:val="000000"/>
          <w:sz w:val="20"/>
          <w:szCs w:val="32"/>
        </w:rPr>
        <w:t>”</w:t>
      </w:r>
    </w:p>
    <w:p w14:paraId="5F18BEA5" w14:textId="38795301"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Why! Directly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it the box I knew it was treasure. A sort of instinct told me. Something seemed to shout inside of me</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Now</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your chance</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lie low.</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It</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lucky I knew the laws of treasure trove or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ave been shoutin</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there and then. I dare say you know</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0E28AF4" w14:textId="303D6B42"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Crown bags it,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all but one per cent. Go on. It</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a shame. What did you do?</w:t>
      </w:r>
      <w:r>
        <w:rPr>
          <w:rFonts w:ascii="Verdana" w:eastAsia="Times New Roman" w:hAnsi="Verdana" w:cs="Times New Roman"/>
          <w:color w:val="000000"/>
          <w:sz w:val="20"/>
          <w:szCs w:val="32"/>
        </w:rPr>
        <w:t>”</w:t>
      </w:r>
    </w:p>
    <w:p w14:paraId="76955EA0" w14:textId="2B5A2421"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Uncovered the top of the box. There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anybody in the garden or about like. Jane was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elping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mother do the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ouse. I was excited</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tell you. I tried the lock and then gave a whack at the hinges. Open it came. Silver coins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full! Shining. It made me tremble to see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em. And jest then</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I’m</w:t>
      </w:r>
      <w:r w:rsidR="002B6E32" w:rsidRPr="00006CCD">
        <w:rPr>
          <w:rFonts w:ascii="Verdana" w:eastAsia="Times New Roman" w:hAnsi="Verdana" w:cs="Times New Roman"/>
          <w:color w:val="000000"/>
          <w:sz w:val="20"/>
          <w:szCs w:val="32"/>
        </w:rPr>
        <w:t xml:space="preserve"> blessed if the dustman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come round the back of the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ouse. It pretty nearly gave me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eart disease to think what a fool I was to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ave that money showing. And directly after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eard the chap next door</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was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olidaying, too</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eard him watering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is beans. If only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looked over the fence!</w:t>
      </w:r>
      <w:r>
        <w:rPr>
          <w:rFonts w:ascii="Verdana" w:eastAsia="Times New Roman" w:hAnsi="Verdana" w:cs="Times New Roman"/>
          <w:color w:val="000000"/>
          <w:sz w:val="20"/>
          <w:szCs w:val="32"/>
        </w:rPr>
        <w:t>”</w:t>
      </w:r>
    </w:p>
    <w:p w14:paraId="752F0C44"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What did you do?</w:t>
      </w:r>
      <w:r>
        <w:rPr>
          <w:rFonts w:ascii="Verdana" w:eastAsia="Times New Roman" w:hAnsi="Verdana" w:cs="Times New Roman"/>
          <w:color w:val="000000"/>
          <w:sz w:val="20"/>
          <w:szCs w:val="32"/>
        </w:rPr>
        <w:t>”</w:t>
      </w:r>
    </w:p>
    <w:p w14:paraId="154C14D2" w14:textId="4A71E2CD"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Kicked the lid on again and covered it up like a shot, and went on digging about a yard away from it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like mad. And my face, so to speak, was laughing on its own account till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ad it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id. I tell you I was regular scared like at my luck. I jest thought that it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to be kep</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close and that was all.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Treasure,</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I kep</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whisperin</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to myself,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Treasure</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and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undreds of pounds,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undreds,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undreds of pounds.</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Whispering to myself like, and digging like blazes. It seemed to me the box was regular sticking out and showing, like </w:t>
      </w:r>
      <w:r w:rsidR="002B6E32" w:rsidRPr="00006CCD">
        <w:rPr>
          <w:rFonts w:ascii="Verdana" w:eastAsia="Times New Roman" w:hAnsi="Verdana" w:cs="Times New Roman"/>
          <w:color w:val="000000"/>
          <w:sz w:val="20"/>
          <w:szCs w:val="32"/>
        </w:rPr>
        <w:lastRenderedPageBreak/>
        <w:t>your legs do under the sheets in bed, and I went and put all the earth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got out of my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ole for the rockery slap on top of it. I was in a sweat. And in the midst of it all, out toddles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father.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say anything to me, jest stood behind me and stared, but Jane tole me afterwards when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went indoors,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says,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That there jackanapes of yours, Jane</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he always called me a jackanapes some</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ow</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knows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ow to put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is back into it after all.</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Seemed quite impressed by it,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did.</w:t>
      </w:r>
      <w:r>
        <w:rPr>
          <w:rFonts w:ascii="Verdana" w:eastAsia="Times New Roman" w:hAnsi="Verdana" w:cs="Times New Roman"/>
          <w:color w:val="000000"/>
          <w:sz w:val="20"/>
          <w:szCs w:val="32"/>
        </w:rPr>
        <w:t>”</w:t>
      </w:r>
    </w:p>
    <w:p w14:paraId="62AF783B" w14:textId="28F68B55"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How long was the box?</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asked, suddenly.</w:t>
      </w:r>
    </w:p>
    <w:p w14:paraId="3368FCF1" w14:textId="71A6FAB3" w:rsidR="00006CCD" w:rsidRDefault="00E57F6A"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2B6E32" w:rsidRPr="00006CCD">
        <w:rPr>
          <w:rFonts w:ascii="Verdana" w:eastAsia="Times New Roman" w:hAnsi="Verdana" w:cs="Times New Roman"/>
          <w:color w:val="000000"/>
          <w:sz w:val="20"/>
          <w:szCs w:val="32"/>
        </w:rPr>
        <w:t>Ow long?</w:t>
      </w:r>
      <w:r w:rsidR="00006CCD">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p>
    <w:p w14:paraId="5B957BA7"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Yes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in length?</w:t>
      </w:r>
      <w:r>
        <w:rPr>
          <w:rFonts w:ascii="Verdana" w:eastAsia="Times New Roman" w:hAnsi="Verdana" w:cs="Times New Roman"/>
          <w:color w:val="000000"/>
          <w:sz w:val="20"/>
          <w:szCs w:val="32"/>
        </w:rPr>
        <w:t>”</w:t>
      </w:r>
    </w:p>
    <w:p w14:paraId="2C222B76" w14:textId="3F806BC8"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Oh!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Bout so</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by so.</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Mr. Brisher indicated a moderate-sized trunk.</w:t>
      </w:r>
    </w:p>
    <w:p w14:paraId="5E948BE3" w14:textId="69936039"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Full?</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I.</w:t>
      </w:r>
    </w:p>
    <w:p w14:paraId="23A4F97E" w14:textId="52E6FB3E"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Full up of silver coins</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arf-crowns, I believe.</w:t>
      </w:r>
      <w:r>
        <w:rPr>
          <w:rFonts w:ascii="Verdana" w:eastAsia="Times New Roman" w:hAnsi="Verdana" w:cs="Times New Roman"/>
          <w:color w:val="000000"/>
          <w:sz w:val="20"/>
          <w:szCs w:val="32"/>
        </w:rPr>
        <w:t>”</w:t>
      </w:r>
    </w:p>
    <w:p w14:paraId="3585A55D"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Why!</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cried.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That would mean</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hundreds of pounds.</w:t>
      </w:r>
      <w:r>
        <w:rPr>
          <w:rFonts w:ascii="Verdana" w:eastAsia="Times New Roman" w:hAnsi="Verdana" w:cs="Times New Roman"/>
          <w:color w:val="000000"/>
          <w:sz w:val="20"/>
          <w:szCs w:val="32"/>
        </w:rPr>
        <w:t>”</w:t>
      </w:r>
    </w:p>
    <w:p w14:paraId="35D4E792" w14:textId="1EEE6B0C"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Thousands,</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 in a sort of sad calm.</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calc</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lated it out.</w:t>
      </w:r>
      <w:r>
        <w:rPr>
          <w:rFonts w:ascii="Verdana" w:eastAsia="Times New Roman" w:hAnsi="Verdana" w:cs="Times New Roman"/>
          <w:color w:val="000000"/>
          <w:sz w:val="20"/>
          <w:szCs w:val="32"/>
        </w:rPr>
        <w:t>”</w:t>
      </w:r>
    </w:p>
    <w:p w14:paraId="684DAF3B"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But how did they get there?</w:t>
      </w:r>
      <w:r>
        <w:rPr>
          <w:rFonts w:ascii="Verdana" w:eastAsia="Times New Roman" w:hAnsi="Verdana" w:cs="Times New Roman"/>
          <w:color w:val="000000"/>
          <w:sz w:val="20"/>
          <w:szCs w:val="32"/>
        </w:rPr>
        <w:t>”</w:t>
      </w:r>
    </w:p>
    <w:p w14:paraId="7C10D059" w14:textId="27322F9A"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All I know is what I found. What I thought at the time was this. The chap who</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owned the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ouse before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father </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been a regular slap-up burglar. What you</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call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igh-class criminal. Used to drive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is trap</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like Peace did.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Mr. Brisher meditated on the difficulties of narration and embarked on a complicated parenthesis.</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know if I told you it</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been a burglar</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ouse before it was my girl</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father</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and I knew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robbed a mail train once, I did know that. It seemed to me</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5BD8AE84" w14:textId="2F6EDCFB"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very likely,</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But what did you do?</w:t>
      </w:r>
      <w:r>
        <w:rPr>
          <w:rFonts w:ascii="Verdana" w:eastAsia="Times New Roman" w:hAnsi="Verdana" w:cs="Times New Roman"/>
          <w:color w:val="000000"/>
          <w:sz w:val="20"/>
          <w:szCs w:val="32"/>
        </w:rPr>
        <w:t>”</w:t>
      </w:r>
    </w:p>
    <w:p w14:paraId="1B7B6729" w14:textId="09613796"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Sweated,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Regular run orf me. All that morning,</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was at it, pretending to make that rockery and wondering what I should do.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ave told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father p</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r</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aps, only I was doubtful of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is honesty</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 was afraid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might rob me of it like, and give it up to the authorities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besides, considering I was marrying into the family, I thought it would be nicer like if it came through me. Put me on a better footing, so to speak. Well,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ad three days before me left of my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olidays, so there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no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urry, so I covered it up and went on digging, and tried to puzzle out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ow I was to make sure of it. Only I could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w:t>
      </w:r>
    </w:p>
    <w:p w14:paraId="6EDAB732" w14:textId="79904773"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thought,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and I thought. Once I got regular doubtful whether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seen it or not, and went down to it and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ad it uncovered again, just as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ma came out to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ang up a bit of washin</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she</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done. Jumps again! Afterwards I was just thinking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ave another go at it, when Jane comes to tell me dinner was ready.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’ll</w:t>
      </w:r>
      <w:r w:rsidR="002B6E32" w:rsidRPr="00006CCD">
        <w:rPr>
          <w:rFonts w:ascii="Verdana" w:eastAsia="Times New Roman" w:hAnsi="Verdana" w:cs="Times New Roman"/>
          <w:color w:val="000000"/>
          <w:sz w:val="20"/>
          <w:szCs w:val="32"/>
        </w:rPr>
        <w:t xml:space="preserve"> want it,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she said, </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eeing all the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ole you</w:t>
      </w:r>
      <w:r>
        <w:rPr>
          <w:rFonts w:ascii="Verdana" w:eastAsia="Times New Roman" w:hAnsi="Verdana" w:cs="Times New Roman"/>
          <w:color w:val="000000"/>
          <w:sz w:val="20"/>
          <w:szCs w:val="32"/>
        </w:rPr>
        <w:t xml:space="preserve">’ve </w:t>
      </w:r>
      <w:r w:rsidR="002B6E32" w:rsidRPr="00006CCD">
        <w:rPr>
          <w:rFonts w:ascii="Verdana" w:eastAsia="Times New Roman" w:hAnsi="Verdana" w:cs="Times New Roman"/>
          <w:color w:val="000000"/>
          <w:sz w:val="20"/>
          <w:szCs w:val="32"/>
        </w:rPr>
        <w:t>dug.</w:t>
      </w:r>
      <w:r>
        <w:rPr>
          <w:rFonts w:ascii="Verdana" w:eastAsia="Times New Roman" w:hAnsi="Verdana" w:cs="Times New Roman"/>
          <w:color w:val="000000"/>
          <w:sz w:val="20"/>
          <w:szCs w:val="32"/>
        </w:rPr>
        <w:t>’</w:t>
      </w:r>
    </w:p>
    <w:p w14:paraId="39734B06" w14:textId="5C079B4D"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was in a regular daze all dinner, wondering whether that chap next door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over the fence and filling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is pockets. But in the afternoon I got easier in mymind</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it seemed to me it must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ave been there so long it was pretty sure to stop a bit longer</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I tried to get up a bit of a discussion to dror out the old man and see what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thought of treasure trove.</w:t>
      </w:r>
      <w:r>
        <w:rPr>
          <w:rFonts w:ascii="Verdana" w:eastAsia="Times New Roman" w:hAnsi="Verdana" w:cs="Times New Roman"/>
          <w:color w:val="000000"/>
          <w:sz w:val="20"/>
          <w:szCs w:val="32"/>
        </w:rPr>
        <w:t>”</w:t>
      </w:r>
    </w:p>
    <w:p w14:paraId="719A292C" w14:textId="22ABF218"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Mr. Brisher paused, and affected amusement at the memory.</w:t>
      </w:r>
    </w:p>
    <w:p w14:paraId="2A1201BD"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The old man was a scorcher,</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a regular scorcher.</w:t>
      </w:r>
      <w:r>
        <w:rPr>
          <w:rFonts w:ascii="Verdana" w:eastAsia="Times New Roman" w:hAnsi="Verdana" w:cs="Times New Roman"/>
          <w:color w:val="000000"/>
          <w:sz w:val="20"/>
          <w:szCs w:val="32"/>
        </w:rPr>
        <w:t>”</w:t>
      </w:r>
    </w:p>
    <w:p w14:paraId="241B8C1A"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I;</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did he</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C9E9E12" w14:textId="66EB23E0"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It was like this,</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explained Mr. Brisher, laying a friendly hand on my arm and breathing into my face to calm me.</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 xml:space="preserve">Just to dror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im out, I told a story of a chap I said I knew</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pretendin</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you know</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who</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found a sovring in a novercoat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borrowed. I said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stuck to it, but I said I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sure whether that was right or not. And then the old man began. Lor</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did let me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ave it!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Mr. Brisher affected an insincere amusement.</w:t>
      </w:r>
      <w:r>
        <w:rPr>
          <w:rFonts w:ascii="Verdana" w:eastAsia="Times New Roman" w:hAnsi="Verdana" w:cs="Times New Roman"/>
          <w:color w:val="000000"/>
          <w:sz w:val="20"/>
          <w:szCs w:val="32"/>
        </w:rPr>
        <w:t xml:space="preserve"> </w:t>
      </w:r>
      <w:r w:rsidR="00E57F6A">
        <w:rPr>
          <w:rFonts w:ascii="Verdana" w:eastAsia="Times New Roman" w:hAnsi="Verdana" w:cs="Times New Roman"/>
          <w:color w:val="000000"/>
          <w:sz w:val="20"/>
          <w:szCs w:val="32"/>
        </w:rPr>
        <w:t>“ ‘</w:t>
      </w:r>
      <w:r w:rsidR="002B6E32" w:rsidRPr="00006CCD">
        <w:rPr>
          <w:rFonts w:ascii="Verdana" w:eastAsia="Times New Roman" w:hAnsi="Verdana" w:cs="Times New Roman"/>
          <w:color w:val="000000"/>
          <w:sz w:val="20"/>
          <w:szCs w:val="32"/>
        </w:rPr>
        <w:t>E was, well</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what you might call a rare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at snacks. Said that was the sort of friend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naturally expect me to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ave. Said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naturally expect that from the friend of a out-of-work loafer who took up with daughters who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belong to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im. There! I could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tell you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arf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said.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went on most outrageous. I stood up to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im about it, just to dror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im out.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you stick to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arf-sov</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not if you found it in the street?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I says.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Certainly not,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says;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certainly I would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What! Not if you found it as a sort of treasure?</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Young man,</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says,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thority than mine</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Render unto Caesar</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what is it? Yes. Well, he fetched up that. A rare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at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itting you over the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ed with the Bible, was the old man. And so he went on.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got to such snacks about me at last I could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stand it.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promised Jane not to answer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im back, but it got a bit too thick. I</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 give it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im...</w:t>
      </w:r>
      <w:r>
        <w:rPr>
          <w:rFonts w:ascii="Verdana" w:eastAsia="Times New Roman" w:hAnsi="Verdana" w:cs="Times New Roman"/>
          <w:color w:val="000000"/>
          <w:sz w:val="20"/>
          <w:szCs w:val="32"/>
        </w:rPr>
        <w:t>”</w:t>
      </w:r>
    </w:p>
    <w:p w14:paraId="1182B2A2" w14:textId="4FDA8149"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lastRenderedPageBreak/>
        <w:t>Mr. Brisher, by means of enigmatical facework, tried to make me think he had had the best of that argument, but I knew better.</w:t>
      </w:r>
    </w:p>
    <w:p w14:paraId="1F7D95AB" w14:textId="5665539C"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 went out in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uff at last. But not before I was pretty sure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to lift that treasure by myself. The only thing that kep</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me up was thinking,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ow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take it out of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im when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the cash...</w:t>
      </w:r>
      <w:r>
        <w:rPr>
          <w:rFonts w:ascii="Verdana" w:eastAsia="Times New Roman" w:hAnsi="Verdana" w:cs="Times New Roman"/>
          <w:color w:val="000000"/>
          <w:sz w:val="20"/>
          <w:szCs w:val="32"/>
        </w:rPr>
        <w:t>”</w:t>
      </w:r>
    </w:p>
    <w:p w14:paraId="444E7753" w14:textId="3C22D621"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There was a lengthy pause.</w:t>
      </w:r>
    </w:p>
    <w:p w14:paraId="46C8A30D" w14:textId="60872D3B"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Now, you</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ardly believe it, but all them three days I never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ad a chance at the blessed treasure, never got out not even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arf-crown. There was always a Somethink</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always.</w:t>
      </w:r>
      <w:r>
        <w:rPr>
          <w:rFonts w:ascii="Verdana" w:eastAsia="Times New Roman" w:hAnsi="Verdana" w:cs="Times New Roman"/>
          <w:color w:val="000000"/>
          <w:sz w:val="20"/>
          <w:szCs w:val="32"/>
        </w:rPr>
        <w:t>”</w:t>
      </w:r>
    </w:p>
    <w:p w14:paraId="57AFED68" w14:textId="673A5C42" w:rsidR="00006CCD" w:rsidRDefault="00E57F6A"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2B6E32" w:rsidRPr="00006CCD">
        <w:rPr>
          <w:rFonts w:ascii="Verdana" w:eastAsia="Times New Roman" w:hAnsi="Verdana" w:cs="Times New Roman"/>
          <w:color w:val="000000"/>
          <w:sz w:val="20"/>
          <w:szCs w:val="32"/>
        </w:rPr>
        <w:t>Stonishing thing it is</w:t>
      </w:r>
      <w:r w:rsidR="00006CCD">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thought of more,</w:t>
      </w:r>
      <w:r w:rsidR="00006CCD">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r w:rsidR="00006CCD">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Finding treasure</w:t>
      </w:r>
      <w:r w:rsidR="00006CCD">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no great shakes. It</w:t>
      </w:r>
      <w:r w:rsidR="00006CCD">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gettin</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it. I do</w:t>
      </w:r>
      <w:r w:rsidR="00006CCD">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suppose I slep</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a wink any of those nights, thinking where I was to take it, what I was to do with it,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ow I was to explain it. It made me regular ill. And days I was that dull, it made Jane regular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uffy.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You ai</w:t>
      </w:r>
      <w:r w:rsidR="00006CCD">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the same chap you was in London,</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she says, several times. I tried to lay it on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father and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is snacks, but bless you, she knew better. What must she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ave but that I</w:t>
      </w:r>
      <w:r w:rsidR="00006CCD">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got another girl on my mind! Said I was</w:t>
      </w:r>
      <w:r w:rsidR="00006CCD">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True. Well, we had a bit of a row. But I was that set on the Treasure, I did</w:t>
      </w:r>
      <w:r w:rsidR="00006CCD">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seem to mind a bit Anything she said.</w:t>
      </w:r>
    </w:p>
    <w:p w14:paraId="647B257E" w14:textId="2A15FED9"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Well, at last I got a sort of plan. I was always a bit good at planning, though carrying out is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so much in my line. I thought it all out and settled on a plan. First, I was going to take all my pockets full of these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arf-crowns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see</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And afterwards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as I shall tell.</w:t>
      </w:r>
    </w:p>
    <w:p w14:paraId="740B0D13" w14:textId="3B68C9DD"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Well, I got to that state I could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think of getting at the Treasure again in the daytime, so I waited until the night before I had to go, and then, when everything was still, up I gets and slips down to the back door, meaning to get my pockets full. What must I do in the scullery but fall over a pail! Up gets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father with a gun</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was a light sleeper was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father, and very suspicious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there was me: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to explain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come down to the pump for a drink because my water-bottle was bad.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let me off a snack or two over that bit, you lay a bob.</w:t>
      </w:r>
      <w:r>
        <w:rPr>
          <w:rFonts w:ascii="Verdana" w:eastAsia="Times New Roman" w:hAnsi="Verdana" w:cs="Times New Roman"/>
          <w:color w:val="000000"/>
          <w:sz w:val="20"/>
          <w:szCs w:val="32"/>
        </w:rPr>
        <w:t>”</w:t>
      </w:r>
    </w:p>
    <w:p w14:paraId="1DCF4234" w14:textId="1A240CC8"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And you mean to say</w:t>
      </w:r>
      <w:r w:rsidR="000362D8"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began.</w:t>
      </w:r>
    </w:p>
    <w:p w14:paraId="7B606FF0" w14:textId="61107C00"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Wait a bit,</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say,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made my plan. That put the kybosh on one bit, but it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urt the general scheme not a bit. I went and I finished that rockery next day, as though there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a snack in the world; cemented over the stones, I did, dabbed it green and everythink. I put a dab of green just to show where the box was. They all came and looked at it, and said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ow nice it was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even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was a bit softer like to see it, and all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said was,</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a pity you ca</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always work like that, then you might get something definite to do,</w:t>
      </w:r>
      <w:r>
        <w:rPr>
          <w:rFonts w:ascii="Verdana" w:eastAsia="Times New Roman" w:hAnsi="Verdana" w:cs="Times New Roman"/>
          <w:color w:val="000000"/>
          <w:sz w:val="20"/>
          <w:szCs w:val="32"/>
        </w:rPr>
        <w:t>” ’</w:t>
      </w:r>
      <w:r w:rsidR="002B6E32" w:rsidRPr="00006CCD">
        <w:rPr>
          <w:rFonts w:ascii="Verdana" w:eastAsia="Times New Roman" w:hAnsi="Verdana" w:cs="Times New Roman"/>
          <w:color w:val="000000"/>
          <w:sz w:val="20"/>
          <w:szCs w:val="32"/>
        </w:rPr>
        <w:t>e says.</w:t>
      </w:r>
    </w:p>
    <w:p w14:paraId="4104565A" w14:textId="1ADBD5D9" w:rsidR="00006CCD" w:rsidRDefault="00E57F6A"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2B6E32" w:rsidRPr="00006CCD">
        <w:rPr>
          <w:rFonts w:ascii="Verdana" w:eastAsia="Times New Roman" w:hAnsi="Verdana" w:cs="Times New Roman"/>
          <w:color w:val="000000"/>
          <w:sz w:val="20"/>
          <w:szCs w:val="32"/>
        </w:rPr>
        <w:t>Yes,</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I says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could</w:t>
      </w:r>
      <w:r w:rsidR="00006CCD">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elp it</w:t>
      </w:r>
      <w:r w:rsidR="000362D8" w:rsidRPr="00006CCD">
        <w:rPr>
          <w:rFonts w:ascii="Verdana" w:eastAsia="Times New Roman" w:hAnsi="Verdana" w:cs="Times New Roman"/>
          <w:color w:val="000000"/>
          <w:sz w:val="20"/>
          <w:szCs w:val="32"/>
        </w:rPr>
        <w:t>—</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put a lot in that rockery,</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I says, like that. See? </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put a lot in that rockery</w:t>
      </w:r>
      <w:r w:rsidR="000362D8" w:rsidRPr="00006CCD">
        <w:rPr>
          <w:rFonts w:ascii="Verdana" w:eastAsia="Times New Roman" w:hAnsi="Verdana" w:cs="Times New Roman"/>
          <w:color w:val="000000"/>
          <w:sz w:val="20"/>
          <w:szCs w:val="32"/>
        </w:rPr>
        <w:t>—</w:t>
      </w:r>
      <w:r w:rsid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meaning</w:t>
      </w:r>
      <w:r w:rsidR="000362D8" w:rsidRPr="00006CCD">
        <w:rPr>
          <w:rFonts w:ascii="Verdana" w:eastAsia="Times New Roman" w:hAnsi="Verdana" w:cs="Times New Roman"/>
          <w:color w:val="000000"/>
          <w:sz w:val="20"/>
          <w:szCs w:val="32"/>
        </w:rPr>
        <w:t>—</w:t>
      </w:r>
      <w:r w:rsidR="00006CCD">
        <w:rPr>
          <w:rFonts w:ascii="Verdana" w:eastAsia="Times New Roman" w:hAnsi="Verdana" w:cs="Times New Roman"/>
          <w:color w:val="000000"/>
          <w:sz w:val="20"/>
          <w:szCs w:val="32"/>
        </w:rPr>
        <w:t>”</w:t>
      </w:r>
    </w:p>
    <w:p w14:paraId="7E8C639C" w14:textId="6701897C"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see,</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I</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for Mr. Brisher is apt to over-elaborate his jokes.</w:t>
      </w:r>
    </w:p>
    <w:p w14:paraId="6F5CCD5A" w14:textId="010FC216" w:rsidR="00006CCD" w:rsidRDefault="00E57F6A"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2B6E32" w:rsidRPr="00006CCD">
        <w:rPr>
          <w:rFonts w:ascii="Verdana" w:eastAsia="Times New Roman" w:hAnsi="Verdana" w:cs="Times New Roman"/>
          <w:color w:val="000000"/>
          <w:sz w:val="20"/>
          <w:szCs w:val="32"/>
        </w:rPr>
        <w:t>E did</w:t>
      </w:r>
      <w:r w:rsidR="00006CCD">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w:t>
      </w:r>
      <w:r w:rsidR="00006CCD">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r w:rsidR="00006CCD">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Not then, anyhow.</w:t>
      </w:r>
    </w:p>
    <w:p w14:paraId="485326CF" w14:textId="7EB98941"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Ar</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ever</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after all that was over, off I set for London...Orf I set for London.</w:t>
      </w:r>
      <w:r>
        <w:rPr>
          <w:rFonts w:ascii="Verdana" w:eastAsia="Times New Roman" w:hAnsi="Verdana" w:cs="Times New Roman"/>
          <w:color w:val="000000"/>
          <w:sz w:val="20"/>
          <w:szCs w:val="32"/>
        </w:rPr>
        <w:t>”</w:t>
      </w:r>
    </w:p>
    <w:p w14:paraId="28DA3FFF" w14:textId="5E71A1A5"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Pause.</w:t>
      </w:r>
    </w:p>
    <w:p w14:paraId="0AA457A2" w14:textId="64E7CC5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On</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 I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going to no London,</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 with sudden animation, and thrusting his face into mine.</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No fear! What do YOU think?</w:t>
      </w:r>
    </w:p>
    <w:p w14:paraId="2CF740A3" w14:textId="5D05F0BD"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go no further than Colchester</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not a yard.</w:t>
      </w:r>
    </w:p>
    <w:p w14:paraId="65E9ABCA" w14:textId="04334C99"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left the spade just where I could find it.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got everything planned and right.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ired a little trap in Colchester, and pretended I wanted to go to Ipswich and stop the night, and come back next day, and the chap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ired it from made me leave two sovrings on it right away, and off I set.</w:t>
      </w:r>
    </w:p>
    <w:p w14:paraId="12813A47" w14:textId="2279D7E6"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go to no Ipswich neither.</w:t>
      </w:r>
    </w:p>
    <w:p w14:paraId="0485FDC4" w14:textId="669A9BFA"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Midnight the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orse and trap was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itched by the little road that ran by the cottage where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lived</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not sixty yards off, it was</w:t>
      </w:r>
      <w:r>
        <w:rPr>
          <w:rFonts w:ascii="Verdana" w:eastAsia="Times New Roman" w:hAnsi="Verdana" w:cs="Times New Roman"/>
          <w:color w:val="000000"/>
          <w:sz w:val="20"/>
          <w:szCs w:val="32"/>
        </w:rPr>
        <w:t>n’t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I was at it like a good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un. It was jest the night for such games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overcast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but a trifle too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ot, and all round the sky there was summer lightning and presently a thunderstorm. Down it came. First big drops in a sort of fizzle, then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ail. I kep</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on. I whacked at it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dream the old man would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ear. 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even trouble to go quiet with the spade, and the thunder and lightning and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ail seemed to excite me like. I should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wonder if I was singing. I got so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ard at it I clean forgot the thunder and the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orse and trap. I precious soon got the box showing, and started to lift it...</w:t>
      </w:r>
      <w:r>
        <w:rPr>
          <w:rFonts w:ascii="Verdana" w:eastAsia="Times New Roman" w:hAnsi="Verdana" w:cs="Times New Roman"/>
          <w:color w:val="000000"/>
          <w:sz w:val="20"/>
          <w:szCs w:val="32"/>
        </w:rPr>
        <w:t>”</w:t>
      </w:r>
    </w:p>
    <w:p w14:paraId="5231EFAC" w14:textId="3904B44F"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2B6E32" w:rsidRPr="00006CCD">
        <w:rPr>
          <w:rFonts w:ascii="Verdana" w:eastAsia="Times New Roman" w:hAnsi="Verdana" w:cs="Times New Roman"/>
          <w:color w:val="000000"/>
          <w:sz w:val="20"/>
          <w:szCs w:val="32"/>
        </w:rPr>
        <w:t>Heavy?</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said.</w:t>
      </w:r>
    </w:p>
    <w:p w14:paraId="6B39A950" w14:textId="201320DF"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could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no more lift it than fly. I was sick.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never thought of that I got regular wild</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tell you, I cursed. I got sort of outrageous. 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think of dividing it like for the minute, and even then I could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ave took money about loose in a trap. I hoisted one end sort of wild like, and over the whole show went with a tremenjous noise. Perfeck smash of silver. And then right on the heels of that, Flash! Lightning like the day! And there was the back door open and the old man coming down the garden with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is blooming old gun.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was</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not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undred yards away!</w:t>
      </w:r>
    </w:p>
    <w:p w14:paraId="4F035D2E" w14:textId="7903669F"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tell you I was that upset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think what I was doing. I never stopped</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not even to fill my pockets. I went over the fence like a shot, and ran like one o</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clock for the trap, cussing and swearing as I went. I was in a state...</w:t>
      </w:r>
    </w:p>
    <w:p w14:paraId="719CD076" w14:textId="363B0B24"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And will you believe me, when I got to the place where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left the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orse and trap, they</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gone. Orf! When I saw that I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a cuss left for it. I jest danced on the grass, and when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danced enough I started off to London...I was done.</w:t>
      </w:r>
      <w:r>
        <w:rPr>
          <w:rFonts w:ascii="Verdana" w:eastAsia="Times New Roman" w:hAnsi="Verdana" w:cs="Times New Roman"/>
          <w:color w:val="000000"/>
          <w:sz w:val="20"/>
          <w:szCs w:val="32"/>
        </w:rPr>
        <w:t>”</w:t>
      </w:r>
    </w:p>
    <w:p w14:paraId="333FDBA8" w14:textId="2364EB1F"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Mr. Brisher was pensive for an interval.</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I was done,</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he repeated, very bitterly.</w:t>
      </w:r>
    </w:p>
    <w:p w14:paraId="17F14F39" w14:textId="644F6496"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I said.</w:t>
      </w:r>
    </w:p>
    <w:p w14:paraId="0D141912" w14:textId="055CDF1C"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all,</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said Mr. Brisher.</w:t>
      </w:r>
    </w:p>
    <w:p w14:paraId="2B4ED930" w14:textId="18E664B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You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go back?</w:t>
      </w:r>
      <w:r>
        <w:rPr>
          <w:rFonts w:ascii="Verdana" w:eastAsia="Times New Roman" w:hAnsi="Verdana" w:cs="Times New Roman"/>
          <w:color w:val="000000"/>
          <w:sz w:val="20"/>
          <w:szCs w:val="32"/>
        </w:rPr>
        <w:t>”</w:t>
      </w:r>
    </w:p>
    <w:p w14:paraId="08A8FAC5" w14:textId="7D69060D"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No fear. I</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ad enough of that blooming treasure, any</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ow for a bit. Besides, 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know what was done to chaps who tried to collar a treasure trove. I started off for London there and then...</w:t>
      </w:r>
      <w:r>
        <w:rPr>
          <w:rFonts w:ascii="Verdana" w:eastAsia="Times New Roman" w:hAnsi="Verdana" w:cs="Times New Roman"/>
          <w:color w:val="000000"/>
          <w:sz w:val="20"/>
          <w:szCs w:val="32"/>
        </w:rPr>
        <w:t>”</w:t>
      </w:r>
    </w:p>
    <w:p w14:paraId="535B3CAC"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And you never went back?</w:t>
      </w:r>
      <w:r>
        <w:rPr>
          <w:rFonts w:ascii="Verdana" w:eastAsia="Times New Roman" w:hAnsi="Verdana" w:cs="Times New Roman"/>
          <w:color w:val="000000"/>
          <w:sz w:val="20"/>
          <w:szCs w:val="32"/>
        </w:rPr>
        <w:t>”</w:t>
      </w:r>
    </w:p>
    <w:p w14:paraId="48170392"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Never.</w:t>
      </w:r>
      <w:r>
        <w:rPr>
          <w:rFonts w:ascii="Verdana" w:eastAsia="Times New Roman" w:hAnsi="Verdana" w:cs="Times New Roman"/>
          <w:color w:val="000000"/>
          <w:sz w:val="20"/>
          <w:szCs w:val="32"/>
        </w:rPr>
        <w:t>”</w:t>
      </w:r>
    </w:p>
    <w:p w14:paraId="73BEAA40"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But about Jane? Did you write?</w:t>
      </w:r>
      <w:r>
        <w:rPr>
          <w:rFonts w:ascii="Verdana" w:eastAsia="Times New Roman" w:hAnsi="Verdana" w:cs="Times New Roman"/>
          <w:color w:val="000000"/>
          <w:sz w:val="20"/>
          <w:szCs w:val="32"/>
        </w:rPr>
        <w:t>”</w:t>
      </w:r>
    </w:p>
    <w:p w14:paraId="47A4E7FE" w14:textId="6823A453"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Three times, fishing like. And no answer. We</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parted in a bit of a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uff on account of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er being jealous. So that I could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make out for certain what it meant.</w:t>
      </w:r>
    </w:p>
    <w:p w14:paraId="46519021" w14:textId="183A2349"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know what to do. I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even know whether the old man knew it was me. I sort of kep</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an eye open on papers to see when he</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give up that treasure to the Crown, as I had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a doubt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would, considering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ow respectable he</w:t>
      </w:r>
      <w:r>
        <w:rPr>
          <w:rFonts w:ascii="Verdana" w:eastAsia="Times New Roman" w:hAnsi="Verdana" w:cs="Times New Roman"/>
          <w:color w:val="000000"/>
          <w:sz w:val="20"/>
          <w:szCs w:val="32"/>
        </w:rPr>
        <w:t>’d</w:t>
      </w:r>
      <w:r w:rsidR="002B6E32" w:rsidRPr="00006CCD">
        <w:rPr>
          <w:rFonts w:ascii="Verdana" w:eastAsia="Times New Roman" w:hAnsi="Verdana" w:cs="Times New Roman"/>
          <w:color w:val="000000"/>
          <w:sz w:val="20"/>
          <w:szCs w:val="32"/>
        </w:rPr>
        <w:t xml:space="preserve"> always been.</w:t>
      </w:r>
      <w:r>
        <w:rPr>
          <w:rFonts w:ascii="Verdana" w:eastAsia="Times New Roman" w:hAnsi="Verdana" w:cs="Times New Roman"/>
          <w:color w:val="000000"/>
          <w:sz w:val="20"/>
          <w:szCs w:val="32"/>
        </w:rPr>
        <w:t>”</w:t>
      </w:r>
    </w:p>
    <w:p w14:paraId="73335945" w14:textId="77777777"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And did he?</w:t>
      </w:r>
      <w:r>
        <w:rPr>
          <w:rFonts w:ascii="Verdana" w:eastAsia="Times New Roman" w:hAnsi="Verdana" w:cs="Times New Roman"/>
          <w:color w:val="000000"/>
          <w:sz w:val="20"/>
          <w:szCs w:val="32"/>
        </w:rPr>
        <w:t>”</w:t>
      </w:r>
    </w:p>
    <w:p w14:paraId="359B15FB" w14:textId="06409A3D"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Mr. Brisher pursed his mouth and moved his head slowly from side to side.</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 xml:space="preserve">Not </w:t>
      </w:r>
      <w:r w:rsidR="00006CCD">
        <w:rPr>
          <w:rFonts w:ascii="Verdana" w:eastAsia="Times New Roman" w:hAnsi="Verdana" w:cs="Times New Roman"/>
          <w:color w:val="000000"/>
          <w:sz w:val="20"/>
          <w:szCs w:val="32"/>
        </w:rPr>
        <w:t>’</w:t>
      </w:r>
      <w:r w:rsidRPr="00006CCD">
        <w:rPr>
          <w:rFonts w:ascii="Verdana" w:eastAsia="Times New Roman" w:hAnsi="Verdana" w:cs="Times New Roman"/>
          <w:color w:val="000000"/>
          <w:sz w:val="20"/>
          <w:szCs w:val="32"/>
        </w:rPr>
        <w:t>im,</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he said.</w:t>
      </w:r>
    </w:p>
    <w:p w14:paraId="2AA47A48" w14:textId="5E313616"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Jane was a nice girl,</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B6E32" w:rsidRPr="00006CCD">
        <w:rPr>
          <w:rFonts w:ascii="Verdana" w:eastAsia="Times New Roman" w:hAnsi="Verdana" w:cs="Times New Roman"/>
          <w:color w:val="000000"/>
          <w:sz w:val="20"/>
          <w:szCs w:val="32"/>
        </w:rPr>
        <w:t>a thorough nice girl mind you, if jealous, and there</w:t>
      </w:r>
      <w:r>
        <w:rPr>
          <w:rFonts w:ascii="Verdana" w:eastAsia="Times New Roman" w:hAnsi="Verdana" w:cs="Times New Roman"/>
          <w:color w:val="000000"/>
          <w:sz w:val="20"/>
          <w:szCs w:val="32"/>
        </w:rPr>
        <w:t>’s</w:t>
      </w:r>
      <w:r w:rsidR="002B6E32" w:rsidRPr="00006CCD">
        <w:rPr>
          <w:rFonts w:ascii="Verdana" w:eastAsia="Times New Roman" w:hAnsi="Verdana" w:cs="Times New Roman"/>
          <w:color w:val="000000"/>
          <w:sz w:val="20"/>
          <w:szCs w:val="32"/>
        </w:rPr>
        <w:t xml:space="preserve"> no knowing I might</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ave gone back to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er after a bit. I thought if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e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give up the treasure I might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ave a sort of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old on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im...Well, one day I looks as usual under Colchester</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and there I saw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is name. What for, d</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yer think?</w:t>
      </w:r>
      <w:r>
        <w:rPr>
          <w:rFonts w:ascii="Verdana" w:eastAsia="Times New Roman" w:hAnsi="Verdana" w:cs="Times New Roman"/>
          <w:color w:val="000000"/>
          <w:sz w:val="20"/>
          <w:szCs w:val="32"/>
        </w:rPr>
        <w:t>”</w:t>
      </w:r>
    </w:p>
    <w:p w14:paraId="1BA430FE" w14:textId="13F49FD5" w:rsidR="002B6E32" w:rsidRP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I could not guess.</w:t>
      </w:r>
    </w:p>
    <w:p w14:paraId="6433E92D" w14:textId="6B9BD66F" w:rsidR="00006CCD" w:rsidRDefault="002B6E32" w:rsidP="00006CCD">
      <w:pPr>
        <w:suppressAutoHyphens/>
        <w:spacing w:after="0" w:line="240" w:lineRule="auto"/>
        <w:ind w:firstLine="283"/>
        <w:jc w:val="both"/>
        <w:rPr>
          <w:rFonts w:ascii="Verdana" w:eastAsia="Times New Roman" w:hAnsi="Verdana" w:cs="Times New Roman"/>
          <w:color w:val="000000"/>
          <w:sz w:val="20"/>
          <w:szCs w:val="32"/>
        </w:rPr>
      </w:pPr>
      <w:r w:rsidRPr="00006CCD">
        <w:rPr>
          <w:rFonts w:ascii="Verdana" w:eastAsia="Times New Roman" w:hAnsi="Verdana" w:cs="Times New Roman"/>
          <w:color w:val="000000"/>
          <w:sz w:val="20"/>
          <w:szCs w:val="32"/>
        </w:rPr>
        <w:t>Mr. Brisher</w:t>
      </w:r>
      <w:r w:rsidR="00006CCD">
        <w:rPr>
          <w:rFonts w:ascii="Verdana" w:eastAsia="Times New Roman" w:hAnsi="Verdana" w:cs="Times New Roman"/>
          <w:color w:val="000000"/>
          <w:sz w:val="20"/>
          <w:szCs w:val="32"/>
        </w:rPr>
        <w:t>’s</w:t>
      </w:r>
      <w:r w:rsidRPr="00006CCD">
        <w:rPr>
          <w:rFonts w:ascii="Verdana" w:eastAsia="Times New Roman" w:hAnsi="Verdana" w:cs="Times New Roman"/>
          <w:color w:val="000000"/>
          <w:sz w:val="20"/>
          <w:szCs w:val="32"/>
        </w:rPr>
        <w:t xml:space="preserve"> voice sank to a whisper, and once more he spoke behind his hand. His manner was suddenly suffused with a positive joy.</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Issuing counterfeit coins,</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he said.</w:t>
      </w:r>
      <w:r w:rsidR="00006CCD">
        <w:rPr>
          <w:rFonts w:ascii="Verdana" w:eastAsia="Times New Roman" w:hAnsi="Verdana" w:cs="Times New Roman"/>
          <w:color w:val="000000"/>
          <w:sz w:val="20"/>
          <w:szCs w:val="32"/>
        </w:rPr>
        <w:t xml:space="preserve"> “</w:t>
      </w:r>
      <w:r w:rsidRPr="00006CCD">
        <w:rPr>
          <w:rFonts w:ascii="Verdana" w:eastAsia="Times New Roman" w:hAnsi="Verdana" w:cs="Times New Roman"/>
          <w:color w:val="000000"/>
          <w:sz w:val="20"/>
          <w:szCs w:val="32"/>
        </w:rPr>
        <w:t>Counterfeit coins!</w:t>
      </w:r>
      <w:r w:rsidR="00006CCD">
        <w:rPr>
          <w:rFonts w:ascii="Verdana" w:eastAsia="Times New Roman" w:hAnsi="Verdana" w:cs="Times New Roman"/>
          <w:color w:val="000000"/>
          <w:sz w:val="20"/>
          <w:szCs w:val="32"/>
        </w:rPr>
        <w:t>”</w:t>
      </w:r>
    </w:p>
    <w:p w14:paraId="3599A8CA" w14:textId="0BC63559"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You do</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mean to say</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B07356B" w14:textId="5C3E61B8"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Yes</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It. Bad. Quite a long case they made of it. But they got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im, though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e dodged tremenjous. Traced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is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aving passed, oh</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 xml:space="preserve">! Nearly a dozen bad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arf-crowns.</w:t>
      </w:r>
      <w:r>
        <w:rPr>
          <w:rFonts w:ascii="Verdana" w:eastAsia="Times New Roman" w:hAnsi="Verdana" w:cs="Times New Roman"/>
          <w:color w:val="000000"/>
          <w:sz w:val="20"/>
          <w:szCs w:val="32"/>
        </w:rPr>
        <w:t>”</w:t>
      </w:r>
    </w:p>
    <w:p w14:paraId="754EFF87" w14:textId="539D82ED"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And you did</w:t>
      </w:r>
      <w:r>
        <w:rPr>
          <w:rFonts w:ascii="Verdana" w:eastAsia="Times New Roman" w:hAnsi="Verdana" w:cs="Times New Roman"/>
          <w:color w:val="000000"/>
          <w:sz w:val="20"/>
          <w:szCs w:val="32"/>
        </w:rPr>
        <w:t>n’t</w:t>
      </w:r>
      <w:r w:rsidR="000362D8" w:rsidRPr="00006CCD">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F401629" w14:textId="36977B61" w:rsidR="00006CCD" w:rsidRDefault="00006CCD" w:rsidP="00006CC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No fear. And it did</w:t>
      </w:r>
      <w:r>
        <w:rPr>
          <w:rFonts w:ascii="Verdana" w:eastAsia="Times New Roman" w:hAnsi="Verdana" w:cs="Times New Roman"/>
          <w:color w:val="000000"/>
          <w:sz w:val="20"/>
          <w:szCs w:val="32"/>
        </w:rPr>
        <w:t>n’t</w:t>
      </w:r>
      <w:r w:rsidR="002B6E32" w:rsidRPr="00006CCD">
        <w:rPr>
          <w:rFonts w:ascii="Verdana" w:eastAsia="Times New Roman" w:hAnsi="Verdana" w:cs="Times New Roman"/>
          <w:color w:val="000000"/>
          <w:sz w:val="20"/>
          <w:szCs w:val="32"/>
        </w:rPr>
        <w:t xml:space="preserve"> do </w:t>
      </w:r>
      <w:r>
        <w:rPr>
          <w:rFonts w:ascii="Verdana" w:eastAsia="Times New Roman" w:hAnsi="Verdana" w:cs="Times New Roman"/>
          <w:color w:val="000000"/>
          <w:sz w:val="20"/>
          <w:szCs w:val="32"/>
        </w:rPr>
        <w:t>’</w:t>
      </w:r>
      <w:r w:rsidR="002B6E32" w:rsidRPr="00006CCD">
        <w:rPr>
          <w:rFonts w:ascii="Verdana" w:eastAsia="Times New Roman" w:hAnsi="Verdana" w:cs="Times New Roman"/>
          <w:color w:val="000000"/>
          <w:sz w:val="20"/>
          <w:szCs w:val="32"/>
        </w:rPr>
        <w:t>im much good to say it was treasure trove.</w:t>
      </w:r>
      <w:r>
        <w:rPr>
          <w:rFonts w:ascii="Verdana" w:eastAsia="Times New Roman" w:hAnsi="Verdana" w:cs="Times New Roman"/>
          <w:color w:val="000000"/>
          <w:sz w:val="20"/>
          <w:szCs w:val="32"/>
        </w:rPr>
        <w:t>”</w:t>
      </w:r>
    </w:p>
    <w:p w14:paraId="67C54014" w14:textId="72ADC3DE" w:rsidR="003E1393" w:rsidRPr="00006CCD" w:rsidRDefault="003E1393" w:rsidP="00006CCD">
      <w:pPr>
        <w:suppressAutoHyphens/>
        <w:spacing w:after="0" w:line="240" w:lineRule="auto"/>
        <w:ind w:firstLine="283"/>
        <w:jc w:val="both"/>
        <w:rPr>
          <w:rFonts w:ascii="Verdana" w:hAnsi="Verdana"/>
          <w:color w:val="000000"/>
          <w:sz w:val="20"/>
        </w:rPr>
      </w:pPr>
    </w:p>
    <w:sectPr w:rsidR="003E1393" w:rsidRPr="00006CCD" w:rsidSect="00006CC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A58F0" w14:textId="77777777" w:rsidR="00094FF6" w:rsidRDefault="00094FF6" w:rsidP="00D85C00">
      <w:pPr>
        <w:spacing w:after="0" w:line="240" w:lineRule="auto"/>
      </w:pPr>
      <w:r>
        <w:separator/>
      </w:r>
    </w:p>
  </w:endnote>
  <w:endnote w:type="continuationSeparator" w:id="0">
    <w:p w14:paraId="15B5C51A" w14:textId="77777777" w:rsidR="00094FF6" w:rsidRDefault="00094FF6" w:rsidP="00D85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B1AF" w14:textId="77777777" w:rsidR="00D85C00" w:rsidRDefault="00D85C00" w:rsidP="00006CC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C5938A" w14:textId="77777777" w:rsidR="00D85C00" w:rsidRDefault="00D85C00" w:rsidP="00D85C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42D48" w14:textId="4D115CFC" w:rsidR="00D85C00" w:rsidRPr="00006CCD" w:rsidRDefault="00006CCD" w:rsidP="00006CCD">
    <w:pPr>
      <w:pStyle w:val="Footer"/>
      <w:ind w:right="360"/>
      <w:rPr>
        <w:rFonts w:ascii="Arial" w:hAnsi="Arial" w:cs="Arial"/>
        <w:color w:val="999999"/>
        <w:sz w:val="20"/>
        <w:lang w:val="ru-RU"/>
      </w:rPr>
    </w:pPr>
    <w:r w:rsidRPr="00E57F6A">
      <w:rPr>
        <w:rStyle w:val="PageNumber"/>
        <w:rFonts w:ascii="Arial" w:hAnsi="Arial" w:cs="Arial"/>
        <w:color w:val="999999"/>
        <w:sz w:val="20"/>
        <w:lang w:val="ru-RU"/>
      </w:rPr>
      <w:t xml:space="preserve">Библиотека «Артефакт» — </w:t>
    </w:r>
    <w:r w:rsidRPr="00006CCD">
      <w:rPr>
        <w:rStyle w:val="PageNumber"/>
        <w:rFonts w:ascii="Arial" w:hAnsi="Arial" w:cs="Arial"/>
        <w:color w:val="999999"/>
        <w:sz w:val="20"/>
      </w:rPr>
      <w:t>http</w:t>
    </w:r>
    <w:r w:rsidRPr="00E57F6A">
      <w:rPr>
        <w:rStyle w:val="PageNumber"/>
        <w:rFonts w:ascii="Arial" w:hAnsi="Arial" w:cs="Arial"/>
        <w:color w:val="999999"/>
        <w:sz w:val="20"/>
        <w:lang w:val="ru-RU"/>
      </w:rPr>
      <w:t>://</w:t>
    </w:r>
    <w:r w:rsidRPr="00006CCD">
      <w:rPr>
        <w:rStyle w:val="PageNumber"/>
        <w:rFonts w:ascii="Arial" w:hAnsi="Arial" w:cs="Arial"/>
        <w:color w:val="999999"/>
        <w:sz w:val="20"/>
      </w:rPr>
      <w:t>artefact</w:t>
    </w:r>
    <w:r w:rsidRPr="00E57F6A">
      <w:rPr>
        <w:rStyle w:val="PageNumber"/>
        <w:rFonts w:ascii="Arial" w:hAnsi="Arial" w:cs="Arial"/>
        <w:color w:val="999999"/>
        <w:sz w:val="20"/>
        <w:lang w:val="ru-RU"/>
      </w:rPr>
      <w:t>.</w:t>
    </w:r>
    <w:r w:rsidRPr="00006CCD">
      <w:rPr>
        <w:rStyle w:val="PageNumber"/>
        <w:rFonts w:ascii="Arial" w:hAnsi="Arial" w:cs="Arial"/>
        <w:color w:val="999999"/>
        <w:sz w:val="20"/>
      </w:rPr>
      <w:t>lib</w:t>
    </w:r>
    <w:r w:rsidRPr="00E57F6A">
      <w:rPr>
        <w:rStyle w:val="PageNumber"/>
        <w:rFonts w:ascii="Arial" w:hAnsi="Arial" w:cs="Arial"/>
        <w:color w:val="999999"/>
        <w:sz w:val="20"/>
        <w:lang w:val="ru-RU"/>
      </w:rPr>
      <w:t>.</w:t>
    </w:r>
    <w:r w:rsidRPr="00006CCD">
      <w:rPr>
        <w:rStyle w:val="PageNumber"/>
        <w:rFonts w:ascii="Arial" w:hAnsi="Arial" w:cs="Arial"/>
        <w:color w:val="999999"/>
        <w:sz w:val="20"/>
      </w:rPr>
      <w:t>ru</w:t>
    </w:r>
    <w:r w:rsidRPr="00E57F6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FB2EC" w14:textId="77777777" w:rsidR="00D85C00" w:rsidRDefault="00D85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542F7" w14:textId="77777777" w:rsidR="00094FF6" w:rsidRDefault="00094FF6" w:rsidP="00D85C00">
      <w:pPr>
        <w:spacing w:after="0" w:line="240" w:lineRule="auto"/>
      </w:pPr>
      <w:r>
        <w:separator/>
      </w:r>
    </w:p>
  </w:footnote>
  <w:footnote w:type="continuationSeparator" w:id="0">
    <w:p w14:paraId="52501324" w14:textId="77777777" w:rsidR="00094FF6" w:rsidRDefault="00094FF6" w:rsidP="00D85C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8BD51" w14:textId="77777777" w:rsidR="00D85C00" w:rsidRDefault="00D85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7681E" w14:textId="7FD3F6F7" w:rsidR="00D85C00" w:rsidRPr="00006CCD" w:rsidRDefault="00006CCD" w:rsidP="00006CCD">
    <w:pPr>
      <w:pStyle w:val="Header"/>
      <w:rPr>
        <w:rFonts w:ascii="Arial" w:hAnsi="Arial" w:cs="Arial"/>
        <w:color w:val="999999"/>
        <w:sz w:val="20"/>
        <w:lang w:val="ru-RU"/>
      </w:rPr>
    </w:pPr>
    <w:r w:rsidRPr="00006CC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A8B00" w14:textId="77777777" w:rsidR="00D85C00" w:rsidRDefault="00D85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6CCD"/>
    <w:rsid w:val="00034616"/>
    <w:rsid w:val="000362D8"/>
    <w:rsid w:val="0006063C"/>
    <w:rsid w:val="00094FF6"/>
    <w:rsid w:val="0015074B"/>
    <w:rsid w:val="0029639D"/>
    <w:rsid w:val="002B6E32"/>
    <w:rsid w:val="00326F90"/>
    <w:rsid w:val="003E1393"/>
    <w:rsid w:val="00777E22"/>
    <w:rsid w:val="00AA1D8D"/>
    <w:rsid w:val="00B47730"/>
    <w:rsid w:val="00CB0664"/>
    <w:rsid w:val="00D85C00"/>
    <w:rsid w:val="00E57F6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2AA6D8"/>
  <w14:defaultImageDpi w14:val="300"/>
  <w15:docId w15:val="{4CB9B3F9-D940-4D37-A876-8914C2535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2B6E32"/>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D85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12677">
      <w:bodyDiv w:val="1"/>
      <w:marLeft w:val="0"/>
      <w:marRight w:val="0"/>
      <w:marTop w:val="0"/>
      <w:marBottom w:val="0"/>
      <w:divBdr>
        <w:top w:val="none" w:sz="0" w:space="0" w:color="auto"/>
        <w:left w:val="none" w:sz="0" w:space="0" w:color="auto"/>
        <w:bottom w:val="none" w:sz="0" w:space="0" w:color="auto"/>
        <w:right w:val="none" w:sz="0" w:space="0" w:color="auto"/>
      </w:divBdr>
    </w:div>
    <w:div w:id="186137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2912</Words>
  <Characters>16603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Brisher’s Treasure</dc:title>
  <dc:subject/>
  <dc:creator>H. G. Wells</dc:creator>
  <cp:keywords/>
  <dc:description/>
  <cp:lastModifiedBy>Andrey Piskunov</cp:lastModifiedBy>
  <cp:revision>8</cp:revision>
  <dcterms:created xsi:type="dcterms:W3CDTF">2013-12-23T23:15:00Z</dcterms:created>
  <dcterms:modified xsi:type="dcterms:W3CDTF">2025-12-19T04:51:00Z</dcterms:modified>
  <cp:category/>
</cp:coreProperties>
</file>